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8643074" name="23955a9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4141741" name="23955a90-b3f7-11f0-8b2c-693c6cb3a91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63597016" name="39f8670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726941" name="39f86700-b3f7-11f0-8b2c-693c6cb3a91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5371631" name="4c9d32f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0589842" name="4c9d32f0-b3f7-11f0-8b2c-693c6cb3a91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92069616" name="5f2eec1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7850442" name="5f2eec10-b3f7-11f0-8b2c-693c6cb3a91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03865814" name="f06dd83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5487462" name="f06dd830-b3f7-11f0-8b2c-693c6cb3a91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68915064" name="01a3aad0-b3f8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5327474" name="01a3aad0-b3f8-11f0-8b2c-693c6cb3a9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00034484" name="58277e90-b3f8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9018319" name="58277e90-b3f8-11f0-8b2c-693c6cb3a91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55553381" name="69f025e0-b3f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425824" name="69f025e0-b3f9-11f0-8b2c-693c6cb3a91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22745923" name="7c1f73b0-b3f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571020" name="7c1f73b0-b3f9-11f0-8b2c-693c6cb3a91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26077974" name="8eb21730-b3f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7843678" name="8eb21730-b3f9-11f0-8b2c-693c6cb3a91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Gang / 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35062427" name="dbc0f550-b3f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8000686" name="dbc0f550-b3f9-11f0-8b2c-693c6cb3a91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93219269" name="39abc640-b3fa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9015749" name="39abc640-b3fa-11f0-8b2c-693c6cb3a91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Schiltmatthalde 3, 6048 Horw</w:t>
          </w:r>
        </w:p>
        <w:p>
          <w:pPr>
            <w:spacing w:before="0" w:after="0"/>
          </w:pPr>
          <w:r>
            <w:t>560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